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574E7" w14:textId="581D53D3" w:rsidR="00A62A96" w:rsidRPr="005A633C" w:rsidRDefault="00E3303F">
      <w:pPr>
        <w:rPr>
          <w:rFonts w:ascii="Times New Roman" w:hAnsi="Times New Roman" w:cs="Times New Roman"/>
          <w:b/>
          <w:bCs/>
        </w:rPr>
      </w:pPr>
      <w:r w:rsidRPr="00286C73">
        <w:rPr>
          <w:rFonts w:ascii="Times New Roman" w:eastAsia="宋体" w:hAnsi="Times New Roman" w:cs="Times New Roman"/>
          <w:b/>
          <w:bCs/>
          <w:lang w:eastAsia="zh-CN"/>
        </w:rPr>
        <w:t xml:space="preserve">Supplementary </w:t>
      </w:r>
      <w:r w:rsidR="005A633C" w:rsidRPr="005A633C">
        <w:rPr>
          <w:rFonts w:ascii="Times New Roman" w:hAnsi="Times New Roman" w:cs="Times New Roman"/>
          <w:b/>
          <w:bCs/>
        </w:rPr>
        <w:t xml:space="preserve">Appendix </w:t>
      </w:r>
      <w:r>
        <w:rPr>
          <w:rFonts w:ascii="Times New Roman" w:eastAsia="宋体" w:hAnsi="Times New Roman" w:cs="Times New Roman" w:hint="eastAsia"/>
          <w:b/>
          <w:bCs/>
          <w:lang w:eastAsia="zh-CN"/>
        </w:rPr>
        <w:t>2</w:t>
      </w:r>
      <w:r w:rsidR="005A633C" w:rsidRPr="005A633C">
        <w:rPr>
          <w:rFonts w:ascii="Times New Roman" w:hAnsi="Times New Roman" w:cs="Times New Roman"/>
          <w:b/>
          <w:bCs/>
        </w:rPr>
        <w:t xml:space="preserve"> </w:t>
      </w:r>
    </w:p>
    <w:p w14:paraId="6DE8F57E" w14:textId="37D8396E" w:rsidR="005A633C" w:rsidRPr="005A633C" w:rsidRDefault="005A633C">
      <w:pPr>
        <w:rPr>
          <w:rFonts w:ascii="Times New Roman" w:hAnsi="Times New Roman" w:cs="Times New Roman"/>
          <w:b/>
          <w:bCs/>
        </w:rPr>
      </w:pPr>
      <w:r w:rsidRPr="005A633C">
        <w:rPr>
          <w:rFonts w:ascii="Times New Roman" w:hAnsi="Times New Roman" w:cs="Times New Roman"/>
          <w:b/>
          <w:bCs/>
        </w:rPr>
        <w:t xml:space="preserve">PUBMED </w:t>
      </w:r>
      <w:r>
        <w:rPr>
          <w:rFonts w:ascii="Times New Roman" w:hAnsi="Times New Roman" w:cs="Times New Roman"/>
          <w:b/>
          <w:bCs/>
        </w:rPr>
        <w:t xml:space="preserve">Search String </w:t>
      </w:r>
    </w:p>
    <w:p w14:paraId="40059B79" w14:textId="586D86FC" w:rsidR="005A633C" w:rsidRPr="005A633C" w:rsidRDefault="005A633C">
      <w:pPr>
        <w:rPr>
          <w:rFonts w:ascii="Times New Roman" w:hAnsi="Times New Roman" w:cs="Times New Roman"/>
        </w:rPr>
      </w:pPr>
      <w:r w:rsidRPr="005A633C">
        <w:rPr>
          <w:rFonts w:ascii="Times New Roman" w:hAnsi="Times New Roman" w:cs="Times New Roman"/>
        </w:rPr>
        <w:t>("artificial intelligence"[Title/Abstract] OR "machine learning"[Title/Abstract] OR "deep learning"[Title/Abstract] OR "neural networks"[Title/Abstract] OR "natural language processing"[Title/Abstract]) AND ("colorectal cancer"[Title/Abstract] OR "colorectal neoplasms"[</w:t>
      </w:r>
      <w:proofErr w:type="spellStart"/>
      <w:r w:rsidRPr="005A633C">
        <w:rPr>
          <w:rFonts w:ascii="Times New Roman" w:hAnsi="Times New Roman" w:cs="Times New Roman"/>
        </w:rPr>
        <w:t>MeSH</w:t>
      </w:r>
      <w:proofErr w:type="spellEnd"/>
      <w:r w:rsidRPr="005A633C">
        <w:rPr>
          <w:rFonts w:ascii="Times New Roman" w:hAnsi="Times New Roman" w:cs="Times New Roman"/>
        </w:rPr>
        <w:t xml:space="preserve"> Terms] OR "CRC"[Title/Abstract]) AND ("colonoscopy"[Title/Abstract] OR "endoscopy"[Title/Abstract] OR "colorectal surveillance"[Title/Abstract] OR "surveillance interval"[Title/Abstract] OR "post-polypectomy"[Title/Abstract] OR "follow-up"[Title/Abstract])</w:t>
      </w:r>
    </w:p>
    <w:sectPr w:rsidR="005A633C" w:rsidRPr="005A63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3114171">
    <w:abstractNumId w:val="8"/>
  </w:num>
  <w:num w:numId="2" w16cid:durableId="2051832864">
    <w:abstractNumId w:val="6"/>
  </w:num>
  <w:num w:numId="3" w16cid:durableId="1950120766">
    <w:abstractNumId w:val="5"/>
  </w:num>
  <w:num w:numId="4" w16cid:durableId="1763135988">
    <w:abstractNumId w:val="4"/>
  </w:num>
  <w:num w:numId="5" w16cid:durableId="1010059756">
    <w:abstractNumId w:val="7"/>
  </w:num>
  <w:num w:numId="6" w16cid:durableId="1354725999">
    <w:abstractNumId w:val="3"/>
  </w:num>
  <w:num w:numId="7" w16cid:durableId="148638327">
    <w:abstractNumId w:val="2"/>
  </w:num>
  <w:num w:numId="8" w16cid:durableId="815994767">
    <w:abstractNumId w:val="1"/>
  </w:num>
  <w:num w:numId="9" w16cid:durableId="9575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F32"/>
    <w:rsid w:val="0015074B"/>
    <w:rsid w:val="00286C73"/>
    <w:rsid w:val="0029639D"/>
    <w:rsid w:val="00326F90"/>
    <w:rsid w:val="003F5234"/>
    <w:rsid w:val="005A633C"/>
    <w:rsid w:val="00612F63"/>
    <w:rsid w:val="00A62A96"/>
    <w:rsid w:val="00AA1D8D"/>
    <w:rsid w:val="00B47730"/>
    <w:rsid w:val="00CB0664"/>
    <w:rsid w:val="00E3303F"/>
    <w:rsid w:val="00EA1AC9"/>
    <w:rsid w:val="00ED6AD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D4B307"/>
  <w14:defaultImageDpi w14:val="300"/>
  <w15:docId w15:val="{894473B2-EE08-4425-ADBD-B39C3B6B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眉 字符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脚 字符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标题 2 字符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标题 3 字符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标题 字符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标题 字符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正文文本 字符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zxy</cp:lastModifiedBy>
  <cp:revision>4</cp:revision>
  <dcterms:created xsi:type="dcterms:W3CDTF">2025-11-05T03:52:00Z</dcterms:created>
  <dcterms:modified xsi:type="dcterms:W3CDTF">2025-11-05T03:52:00Z</dcterms:modified>
  <cp:category/>
</cp:coreProperties>
</file>